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4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科学技术处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姚俊宏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4~15周</w:t>
      </w:r>
    </w:p>
    <w:bookmarkStart w:id="1" w:name="224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医学实验动物学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(r300008—002)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2025级新生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